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38E" w:rsidRPr="00D263A4" w:rsidRDefault="009F438E" w:rsidP="00D263A4">
      <w:pPr>
        <w:pStyle w:val="Tytu"/>
        <w:tabs>
          <w:tab w:val="left" w:pos="851"/>
        </w:tabs>
        <w:spacing w:line="600" w:lineRule="auto"/>
        <w:rPr>
          <w:rFonts w:cs="Times New Roman"/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a</w:t>
      </w:r>
    </w:p>
    <w:p w:rsidR="009F438E" w:rsidRPr="00A966BE" w:rsidRDefault="009F438E" w:rsidP="00D263A4">
      <w:pPr>
        <w:pStyle w:val="Tytu"/>
        <w:numPr>
          <w:ilvl w:val="0"/>
          <w:numId w:val="27"/>
        </w:numPr>
        <w:tabs>
          <w:tab w:val="left" w:pos="426"/>
        </w:tabs>
        <w:spacing w:line="276" w:lineRule="auto"/>
      </w:pPr>
      <w:r w:rsidRPr="00D263A4">
        <w:rPr>
          <w:noProof/>
          <w:color w:val="215868"/>
          <w:sz w:val="32"/>
          <w:szCs w:val="32"/>
        </w:rPr>
        <w:t>Oblicz pole powierzchni każdego z graniastosłupa.</w:t>
      </w:r>
    </w:p>
    <w:p w:rsidR="009F438E" w:rsidRDefault="009F438E" w:rsidP="00A966BE"/>
    <w:p w:rsidR="009F438E" w:rsidRDefault="00D263A4" w:rsidP="00A966BE">
      <w:r>
        <w:rPr>
          <w:noProof/>
          <w:lang w:eastAsia="pl-PL"/>
        </w:rPr>
        <w:pict>
          <v:group id="_x0000_s1067" style="position:absolute;margin-left:341pt;margin-top:12.3pt;width:123pt;height:183.15pt;z-index:3" coordorigin="7351,4611" coordsize="2460,3663">
            <v:group id="_x0000_s1064" style="position:absolute;left:7351;top:4611;width:2460;height:3663" coordorigin="7194,2673" coordsize="2460,3663">
              <v:group id="_x0000_s1046" style="position:absolute;left:7194;top:2673;width:1956;height:3127" coordorigin="7370,2793" coordsize="2200,4686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47" type="#_x0000_t5" style="position:absolute;left:7370;top:2793;width:2200;height:1806" filled="f" strokecolor="#0c0" strokeweight="1.5pt"/>
                <v:shape id="_x0000_s1048" type="#_x0000_t5" style="position:absolute;left:7370;top:5673;width:2200;height:1806" filled="f" strokecolor="#0c0" strokeweight="1pt">
                  <v:stroke dashstyle="dash"/>
                </v:shape>
                <v:line id="_x0000_s1049" style="position:absolute" from="9570,4593" to="9570,7473" strokecolor="#0c0" strokeweight="1.5pt"/>
                <v:line id="_x0000_s1050" style="position:absolute" from="7370,4593" to="7370,7473" strokecolor="#0c0" strokeweight="1.5pt"/>
                <v:line id="_x0000_s1051" style="position:absolute" from="8470,2793" to="8470,5673" strokecolor="#0c0" strokeweight="1pt">
                  <v:stroke dashstyle="dash"/>
                </v:line>
                <v:line id="_x0000_s1052" style="position:absolute" from="7370,7473" to="9570,7473" strokecolor="#0c0" strokeweight="1.5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60" type="#_x0000_t202" style="position:absolute;left:9150;top:4372;width:504;height:5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2X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FKVbZe6&#10;AgAAwQUAAA4AAAAAAAAAAAAAAAAALgIAAGRycy9lMm9Eb2MueG1sUEsBAi0AFAAGAAgAAAAhAKr3&#10;HKbeAAAACwEAAA8AAAAAAAAAAAAAAAAAFAUAAGRycy9kb3ducmV2LnhtbFBLBQYAAAAABAAEAPMA&#10;AAAfBgAAAAA=&#10;" filled="f" stroked="f">
                <v:textbox style="mso-next-textbox:#Text Box 13">
                  <w:txbxContent>
                    <w:p w:rsidR="00D263A4" w:rsidRPr="00645147" w:rsidRDefault="00D263A4" w:rsidP="00D263A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  <v:shape id="Text Box 13" o:spid="_x0000_s1061" type="#_x0000_t202" style="position:absolute;left:8347;top:4595;width:504;height:5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2X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FKVbZe6&#10;AgAAwQUAAA4AAAAAAAAAAAAAAAAALgIAAGRycy9lMm9Eb2MueG1sUEsBAi0AFAAGAAgAAAAhAKr3&#10;HKbeAAAACwEAAA8AAAAAAAAAAAAAAAAAFAUAAGRycy9kb3ducmV2LnhtbFBLBQYAAAAABAAEAPMA&#10;AAAfBgAAAAA=&#10;" filled="f" stroked="f">
                <v:textbox style="mso-next-textbox:#Text Box 13">
                  <w:txbxContent>
                    <w:p w:rsidR="00D263A4" w:rsidRPr="00645147" w:rsidRDefault="00D263A4" w:rsidP="00D263A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  <v:shape id="Text Box 13" o:spid="_x0000_s1062" type="#_x0000_t202" style="position:absolute;left:7351;top:4595;width:504;height:5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2X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FKVbZe6&#10;AgAAwQUAAA4AAAAAAAAAAAAAAAAALgIAAGRycy9lMm9Eb2MueG1sUEsBAi0AFAAGAAgAAAAhAKr3&#10;HKbeAAAACwEAAA8AAAAAAAAAAAAAAAAAFAUAAGRycy9kb3ducmV2LnhtbFBLBQYAAAAABAAEAPMA&#10;AAAfBgAAAAA=&#10;" filled="f" stroked="f">
                <v:textbox style="mso-next-textbox:#Text Box 13">
                  <w:txbxContent>
                    <w:p w:rsidR="00D263A4" w:rsidRPr="00645147" w:rsidRDefault="00D263A4" w:rsidP="00D263A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  <v:shape id="Text Box 13" o:spid="_x0000_s1063" type="#_x0000_t202" style="position:absolute;left:7950;top:5796;width:504;height:5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2X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FKVbZe6&#10;AgAAwQUAAA4AAAAAAAAAAAAAAAAALgIAAGRycy9lMm9Eb2MueG1sUEsBAi0AFAAGAAgAAAAhAKr3&#10;HKbeAAAACwEAAA8AAAAAAAAAAAAAAAAAFAUAAGRycy9kb3ducmV2LnhtbFBLBQYAAAAABAAEAPMA&#10;AAAfBgAAAAA=&#10;" filled="f" stroked="f">
                <v:textbox style="mso-next-textbox:#Text Box 13">
                  <w:txbxContent>
                    <w:p w:rsidR="00D263A4" w:rsidRPr="00645147" w:rsidRDefault="00D263A4" w:rsidP="00D263A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v:group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65" type="#_x0000_t19" style="position:absolute;left:8022;top:6626;width:578;height:435;rotation:-2327833fd;flip:y" coordsize="21071,21194" adj="-5168633,-832458,,21194" path="wr-21600,-406,21600,42794,4171,,21071,16444nfewr-21600,-406,21600,42794,4171,,21071,16444l,21194nsxe" strokecolor="#0c0" strokeweight="1pt">
              <v:path o:connectlocs="4171,0;21071,16444;0,21194"/>
            </v:shape>
            <v:oval id="_x0000_s1066" style="position:absolute;left:8281;top:6746;width:95;height:104" fillcolor="#0c0" strokecolor="#0c0"/>
          </v:group>
        </w:pict>
      </w:r>
    </w:p>
    <w:p w:rsidR="009F438E" w:rsidRDefault="00D263A4" w:rsidP="00A966BE">
      <w:r>
        <w:rPr>
          <w:noProof/>
          <w:lang w:eastAsia="pl-PL"/>
        </w:rPr>
        <w:pict>
          <v:group id="_x0000_s1059" style="position:absolute;margin-left:181.3pt;margin-top:4.95pt;width:113.75pt;height:164.1pt;z-index:2" coordorigin="5595,7136" coordsize="2275,3282">
            <v:group id="Grupa 21" o:spid="_x0000_s1032" style="position:absolute;left:5595;top:7136;width:1845;height:2742;mso-width-relative:margin;mso-height-relative:margin" coordsize="21666,32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">
              <v:group id="Grupa 22" o:spid="_x0000_s1033" style="position:absolute;width:21666;height:32207" coordorigin=",175" coordsize="21668,22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7" o:spid="_x0000_s1034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H18QA&#10;AADbAAAADwAAAGRycy9kb3ducmV2LnhtbESPQWvCQBSE7wX/w/IEb3VjpCWkrkEURQQPtWJ7fGRf&#10;s8Hs25hdNf33bqHQ4zAz3zCzoreNuFHna8cKJuMEBHHpdM2VguPH+jkD4QOyxsYxKfghD8V88DTD&#10;XLs7v9PtECoRIexzVGBCaHMpfWnIoh+7ljh6366zGKLsKqk7vEe4bWSaJK/SYs1xwWBLS0Pl+XC1&#10;CvpQ7mnVZF+fxq6y9eWEm5fdRanRsF+8gQjUh//wX3urFaRT+P0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Kh9fEAAAA2wAAAA8AAAAAAAAAAAAAAAAAmAIAAGRycy9k&#10;b3ducmV2LnhtbFBLBQYAAAAABAAEAPUAAACJAwAAAAA=&#10;" adj="5936" filled="f" strokecolor="#36f" strokeweight="1.5pt"/>
                <v:line id="Line 8" o:spid="_x0000_s1035" style="position:absolute;flip:x;visibility:visible;mso-wrap-style:square" from="6066,175" to="6066,17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eCoL8AAADbAAAADwAAAGRycy9kb3ducmV2LnhtbESPzQrCMBCE74LvEFbwpqlFVKpRRFH0&#10;6M8DLM3aVptNaaJWn94IgsdhZr5hZovGlOJBtSssKxj0IxDEqdUFZwrOp01vAsJ5ZI2lZVLwIgeL&#10;ebs1w0TbJx/ocfSZCBB2CSrIva8SKV2ak0HXtxVx8C62NuiDrDOpa3wGuCllHEUjabDgsJBjRauc&#10;0tvxbhSMbLbeXPbvbXndxattVNnTmIZKdTvNcgrCU+P/4V97pxXEQ/h+CT9Azj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SeCoL8AAADbAAAADwAAAAAAAAAAAAAAAACh&#10;AgAAZHJzL2Rvd25yZXYueG1sUEsFBgAAAAAEAAQA+QAAAI0DAAAAAA==&#10;" strokecolor="#36f" strokeweight="1.5pt">
                  <v:stroke dashstyle="dash"/>
                </v:line>
                <v:line id="Line 9" o:spid="_x0000_s1036" style="position:absolute;flip:y;visibility:visible;mso-wrap-style:square" from="0,18161" to="6066,22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snO8MAAADbAAAADwAAAGRycy9kb3ducmV2LnhtbESP0WqDQBRE3wv9h+UW+taskTQpNquE&#10;BMU81vQDLu6N2rh3xd1E26/vFgJ9HGbmDLPNZtOLG42us6xguYhAENdWd9wo+DzlL28gnEfW2Fsm&#10;Bd/kIEsfH7aYaDvxB90q34gAYZeggtb7IZHS1S0ZdAs7EAfvbEeDPsixkXrEKcBNL+MoWkuDHYeF&#10;Fgfat1RfqqtRsLbNIT8ff4r+q4z3RTTY04ZWSj0/zbt3EJ5m/x++t0utIH6Fvy/hB8j0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JrJzvDAAAA2wAAAA8AAAAAAAAAAAAA&#10;AAAAoQIAAGRycy9kb3ducmV2LnhtbFBLBQYAAAAABAAEAPkAAACRAwAAAAA=&#10;" strokecolor="#36f" strokeweight="1.5pt">
                  <v:stroke dashstyle="dash"/>
                </v:line>
                <v:line id="Line 10" o:spid="_x0000_s1037" style="position:absolute;flip:x y;visibility:visible;mso-wrap-style:square" from="6066,18163" to="21668,1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4t3L8AAADbAAAADwAAAGRycy9kb3ducmV2LnhtbESPQavCMBCE74L/IazgTVM9FKlGKYKo&#10;4EWf4HVt1qbYbEoTtf57IwjvOMzMN8xi1dlaPKn1lWMFk3ECgrhwuuJSwflvM5qB8AFZY+2YFLzJ&#10;w2rZ7y0w0+7FR3qeQikihH2GCkwITSalLwxZ9GPXEEfv5lqLIcq2lLrFV4TbWk6TJJUWK44LBhta&#10;Gyrup4dVsM/N7Kgvh2pzN1fZ5Snl2/NDqeGgy+cgAnXhP/xr77SCaQrfL/EHyO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a4t3L8AAADbAAAADwAAAAAAAAAAAAAAAACh&#10;AgAAZHJzL2Rvd25yZXYueG1sUEsFBgAAAAAEAAQA+QAAAI0DAAAAAA==&#10;" strokecolor="#36f" strokeweight="1.5pt">
                  <v:stroke dashstyle="dash"/>
                </v:line>
                <v:line id="Łącznik prostoliniowy 27" o:spid="_x0000_s1038" style="position:absolute;visibility:visible;mso-wrap-style:square" from="21629,193" to="21668,1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uOdcYAAADbAAAADwAAAGRycy9kb3ducmV2LnhtbESP3WrCQBSE74W+w3IKvZG6SS60pK4h&#10;Wooi2KLtAxyyx/w0ezZkt5r26V1B8HKYmW+YeTaYVpyod7VlBfEkAkFcWF1zqeD76/35BYTzyBpb&#10;y6Tgjxxki4fRHFNtz7yn08GXIkDYpaig8r5LpXRFRQbdxHbEwTva3qAPsi+l7vEc4KaVSRRNpcGa&#10;w0KFHa0qKn4Ov0bBDj/lvhmP42K6XOdb//GWHJt/pZ4eh/wVhKfB38O39kYrSGZw/RJ+gFx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rjnXGAAAA2wAAAA8AAAAAAAAA&#10;AAAAAAAAoQIAAGRycy9kb3ducmV2LnhtbFBLBQYAAAAABAAEAPkAAACUAwAAAAA=&#10;" strokecolor="red" strokeweight="1.5pt"/>
              </v:group>
              <v:line id="Łącznik prostoliniowy 28" o:spid="_x0000_s1039" style="position:absolute;visibility:visible;mso-wrap-style:square" from="6066,0" to="15688,32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1SHcAAAADbAAAADwAAAGRycy9kb3ducmV2LnhtbERPz2vCMBS+D/wfwhN2m6mFDemMsgmO&#10;Xnpo9bLbo3m2xeSlNNFm/705CDt+fL+3+2iNuNPkB8cK1qsMBHHr9MCdgvPp+LYB4QOyRuOYFPyR&#10;h/1u8bLFQruZa7o3oRMphH2BCvoQxkJK3/Zk0a/cSJy4i5sshgSnTuoJ5xRujcyz7ENaHDg19DjS&#10;oaf22tysgipe81tWlZe5jv4Hf4/m/ftslHpdxq9PEIFi+Bc/3aVWkKex6Uv6AXL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ydUh3AAAAA2wAAAA8AAAAAAAAAAAAAAAAA&#10;oQIAAGRycy9kb3ducmV2LnhtbFBLBQYAAAAABAAEAPkAAACOAwAAAAA=&#10;" strokecolor="#92d050" strokeweight="1.5pt"/>
            </v:group>
            <v:shape id="Text Box 13" o:spid="_x0000_s1031" type="#_x0000_t202" style="position:absolute;left:7366;top:8122;width:504;height:5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eQeugIAAME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" filled="f" stroked="f">
              <v:textbox style="mso-next-textbox:#Text Box 13">
                <w:txbxContent>
                  <w:p w:rsidR="00D263A4" w:rsidRPr="00645147" w:rsidRDefault="00D263A4" w:rsidP="00D263A4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5</w:t>
                    </w:r>
                  </w:p>
                </w:txbxContent>
              </v:textbox>
            </v:shape>
            <v:shape id="Text Box 13" o:spid="_x0000_s1057" type="#_x0000_t202" style="position:absolute;left:6112;top:9878;width:504;height:5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2X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FKVbZe6&#10;AgAAwQUAAA4AAAAAAAAAAAAAAAAALgIAAGRycy9lMm9Eb2MueG1sUEsBAi0AFAAGAAgAAAAhAKr3&#10;HKbeAAAACwEAAA8AAAAAAAAAAAAAAAAAFAUAAGRycy9kb3ducmV2LnhtbFBLBQYAAAAABAAEAPMA&#10;AAAfBgAAAAA=&#10;" filled="f" stroked="f">
              <v:textbox style="mso-next-textbox:#Text Box 13">
                <w:txbxContent>
                  <w:p w:rsidR="00D263A4" w:rsidRPr="00645147" w:rsidRDefault="00D263A4" w:rsidP="00D263A4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3</w:t>
                    </w:r>
                  </w:p>
                </w:txbxContent>
              </v:textbox>
            </v:shape>
            <v:shape id="Text Box 13" o:spid="_x0000_s1058" type="#_x0000_t202" style="position:absolute;left:7065;top:9540;width:504;height:5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2X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FKVbZe6&#10;AgAAwQUAAA4AAAAAAAAAAAAAAAAALgIAAGRycy9lMm9Eb2MueG1sUEsBAi0AFAAGAAgAAAAhAKr3&#10;HKbeAAAACwEAAA8AAAAAAAAAAAAAAAAAFAUAAGRycy9kb3ducmV2LnhtbFBLBQYAAAAABAAEAPMA&#10;AAAfBgAAAAA=&#10;" filled="f" stroked="f">
              <v:textbox style="mso-next-textbox:#Text Box 13">
                <w:txbxContent>
                  <w:p w:rsidR="00D263A4" w:rsidRPr="00645147" w:rsidRDefault="00D263A4" w:rsidP="00D263A4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9F438E" w:rsidRDefault="009F438E" w:rsidP="00A966BE"/>
    <w:p w:rsidR="009F438E" w:rsidRDefault="00D263A4" w:rsidP="00A966BE">
      <w:r>
        <w:rPr>
          <w:noProof/>
          <w:lang w:eastAsia="pl-PL"/>
        </w:rPr>
        <w:pict>
          <v:group id="_x0000_s1056" style="position:absolute;margin-left:18.1pt;margin-top:-.05pt;width:113.45pt;height:123.7pt;z-index:1" coordorigin="2820,7858" coordsize="2269,2474">
            <v:group id="Grupa 67" o:spid="_x0000_s1040" style="position:absolute;left:2820;top:7858;width:1845;height:1934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">
              <v:shape id="AutoShape 7" o:spid="_x0000_s1041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EqcQA&#10;AADbAAAADwAAAGRycy9kb3ducmV2LnhtbESPQWsCMRSE70L/Q3gFb5qtlla2RlFBKShItT309rp5&#10;3Q3dvCxJ1N1/b4SCx2Hmm2Gm89bW4kw+GMcKnoYZCOLCacOlgs/jejABESKyxtoxKegowHz20Jti&#10;rt2FP+h8iKVIJRxyVFDF2ORShqIii2HoGuLk/TpvMSbpS6k9XlK5reUoy16kRcNpocKGVhUVf4eT&#10;VfC87patPk7M+Gfzvd/uvjrjbadU/7FdvIGI1MZ7+J9+14l7hd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BKnEAAAA2wAAAA8AAAAAAAAAAAAAAAAAmAIAAGRycy9k&#10;b3ducmV2LnhtbFBLBQYAAAAABAAEAPUAAACJAwAAAAA=&#10;" adj="5936" filled="f" strokecolor="#e46c0a" strokeweight="1.5pt"/>
              <v:line id="Line 8" o:spid="_x0000_s1042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pDlsEAAADbAAAADwAAAGRycy9kb3ducmV2LnhtbERPy2oCMRTdF/yHcAU3RTNKKzIaRQVL&#10;N1Z8gcvr5DozOLkZk1THv28WQpeH857MGlOJOzlfWlbQ7yUgiDOrS84VHPar7giED8gaK8uk4Eke&#10;ZtPW2wRTbR+8pfsu5CKGsE9RQRFCnUrps4IM+p6tiSN3sc5giNDlUjt8xHBTyUGSDKXBkmNDgTUt&#10;C8quu1+jYOOO9Y9bfB3Xy1ul8fM9bM4nrVSn3czHIAI14V/8cn9rBR9xbPwSf4C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GkOWwQAAANsAAAAPAAAAAAAAAAAAAAAA&#10;AKECAABkcnMvZG93bnJldi54bWxQSwUGAAAAAAQABAD5AAAAjwMAAAAA&#10;" strokecolor="#e46c0a" strokeweight="1.5pt">
                <v:stroke dashstyle="dash"/>
              </v:line>
              <v:line id="Line 9" o:spid="_x0000_s1043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AQMUAAADbAAAADwAAAGRycy9kb3ducmV2LnhtbESPzWrDMBCE74W+g9hALyWR3Zb8OJFN&#10;MWko9NQkD7BYG8vEWhlLiZ08fVUo9DjMzDfMphhtK67U+8axgnSWgCCunG64VnA8fEyXIHxA1tg6&#10;JgU38lDkjw8bzLQb+Juu+1CLCGGfoQITQpdJ6StDFv3MdcTRO7neYoiyr6XucYhw28qXJJlLiw3H&#10;BYMdlYaq8/5iFezOYZu05dx8vW4XacqHyx13z0o9Tcb3NYhAY/gP/7U/tYK3F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DAQMUAAADbAAAADwAAAAAAAAAA&#10;AAAAAAChAgAAZHJzL2Rvd25yZXYueG1sUEsFBgAAAAAEAAQA+QAAAJMDAAAAAA==&#10;" strokecolor="#e46c0a" strokeweight="1.5pt">
                <v:stroke dashstyle="dash"/>
              </v:line>
              <v:line id="Line 10" o:spid="_x0000_s1044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5o18AAAADbAAAADwAAAGRycy9kb3ducmV2LnhtbERPTYvCMBC9C/6HMII3TVUU6ZoWEYSl&#10;hxWr4HW2mW27NpPSZGv335uD4PHxvnfpYBrRU+dqywoW8wgEcWF1zaWC6+U424JwHlljY5kU/JOD&#10;NBmPdhhr++Az9bkvRQhhF6OCyvs2ltIVFRl0c9sSB+7HdgZ9gF0pdYePEG4auYyijTRYc2iosKVD&#10;RcU9/zMK7v32bL5+zXqZnYqbvKyy7zzbKDWdDPsPEJ4G/xa/3J9awTqsD1/CD5DJ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+aNfAAAAA2wAAAA8AAAAAAAAAAAAAAAAA&#10;oQIAAGRycy9kb3ducmV2LnhtbFBLBQYAAAAABAAEAPkAAACOAwAAAAA=&#10;" strokecolor="#e46c0a" strokeweight="1.5pt">
                <v:stroke dashstyle="dash"/>
              </v:line>
              <v:line id="Łącznik prostoliniowy 66" o:spid="_x0000_s1045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r1mcUAAADbAAAADwAAAGRycy9kb3ducmV2LnhtbESPQWvCQBSE74X+h+UVvATd6CG00VVK&#10;pSIeAtpevD2yzySYfRt3txr99a4g9DjMzDfMbNGbVpzJ+caygvEoBUFcWt1wpeD353v4DsIHZI2t&#10;ZVJwJQ+L+evLDHNtL7yl8y5UIkLY56igDqHLpfRlTQb9yHbE0TtYZzBE6SqpHV4i3LRykqaZNNhw&#10;XKixo6+ayuPuzygo+tUp2d+2RVKOjxsnl0XzQYlSg7f+cwoiUB/+w8/2WivIMnh8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r1mcUAAADbAAAADwAAAAAAAAAA&#10;AAAAAAChAgAAZHJzL2Rvd25yZXYueG1sUEsFBgAAAAAEAAQA+QAAAJMDAAAAAA==&#10;" strokecolor="#e46c0a" strokeweight="1.5pt"/>
            </v:group>
            <v:shape id="Text Box 13" o:spid="_x0000_s1030" type="#_x0000_t202" style="position:absolute;left:4585;top:8468;width:504;height:5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2X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FKVbZe6&#10;AgAAwQUAAA4AAAAAAAAAAAAAAAAALgIAAGRycy9lMm9Eb2MueG1sUEsBAi0AFAAGAAgAAAAhAKr3&#10;HKbeAAAACwEAAA8AAAAAAAAAAAAAAAAAFAUAAGRycy9kb3ducmV2LnhtbFBLBQYAAAAABAAEAPMA&#10;AAAfBgAAAAA=&#10;" filled="f" stroked="f">
              <v:textbox style="mso-next-textbox:#Text Box 13">
                <w:txbxContent>
                  <w:p w:rsidR="00D263A4" w:rsidRPr="00645147" w:rsidRDefault="00D263A4" w:rsidP="00D263A4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2</w:t>
                    </w:r>
                  </w:p>
                </w:txbxContent>
              </v:textbox>
            </v:shape>
            <v:shape id="Text Box 13" o:spid="_x0000_s1053" type="#_x0000_t202" style="position:absolute;left:3334;top:9792;width:504;height:5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2X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FKVbZe6&#10;AgAAwQUAAA4AAAAAAAAAAAAAAAAALgIAAGRycy9lMm9Eb2MueG1sUEsBAi0AFAAGAAgAAAAhAKr3&#10;HKbeAAAACwEAAA8AAAAAAAAAAAAAAAAAFAUAAGRycy9kb3ducmV2LnhtbFBLBQYAAAAABAAEAPMA&#10;AAAfBgAAAAA=&#10;" filled="f" stroked="f">
              <v:textbox style="mso-next-textbox:#Text Box 13">
                <w:txbxContent>
                  <w:p w:rsidR="00D263A4" w:rsidRPr="00645147" w:rsidRDefault="00D263A4" w:rsidP="00D263A4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2</w:t>
                    </w:r>
                  </w:p>
                </w:txbxContent>
              </v:textbox>
            </v:shape>
            <v:shape id="Text Box 13" o:spid="_x0000_s1055" type="#_x0000_t202" style="position:absolute;left:4305;top:9480;width:504;height:5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2X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" filled="f" stroked="f">
              <v:textbox style="mso-next-textbox:#Text Box 13">
                <w:txbxContent>
                  <w:p w:rsidR="00D263A4" w:rsidRPr="00645147" w:rsidRDefault="00D263A4" w:rsidP="00D263A4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9F438E" w:rsidRDefault="009F438E" w:rsidP="00A966BE"/>
    <w:p w:rsidR="009F438E" w:rsidRDefault="009F438E" w:rsidP="00A966BE"/>
    <w:p w:rsidR="009F438E" w:rsidRDefault="009F438E" w:rsidP="00A966BE"/>
    <w:p w:rsidR="009F438E" w:rsidRDefault="009F438E" w:rsidP="00A966BE"/>
    <w:p w:rsidR="009F438E" w:rsidRDefault="009F438E" w:rsidP="00A966BE"/>
    <w:p w:rsidR="009F438E" w:rsidRDefault="009F438E" w:rsidP="00A966BE"/>
    <w:p w:rsidR="009F438E" w:rsidRDefault="009F438E" w:rsidP="00A966BE"/>
    <w:p w:rsidR="009F438E" w:rsidRPr="00575CD5" w:rsidRDefault="009F438E" w:rsidP="00D263A4">
      <w:pPr>
        <w:numPr>
          <w:ilvl w:val="0"/>
          <w:numId w:val="27"/>
        </w:num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575CD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Suma wszystkich krawędzi sześcianu równa się 36cm. 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  <w:r w:rsidRPr="00575CD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Oblicz pole powierzchni tego sześcianu.</w:t>
      </w:r>
    </w:p>
    <w:p w:rsidR="009F438E" w:rsidRPr="00575CD5" w:rsidRDefault="009F438E" w:rsidP="00575CD5">
      <w:pPr>
        <w:ind w:left="78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9F438E" w:rsidRPr="0017328C" w:rsidRDefault="009F438E" w:rsidP="00D263A4">
      <w:pPr>
        <w:numPr>
          <w:ilvl w:val="0"/>
          <w:numId w:val="27"/>
        </w:numPr>
        <w:rPr>
          <w:b/>
          <w:bCs/>
        </w:rPr>
      </w:pPr>
      <w:r w:rsidRPr="00575CD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Ślusarz wykonał blaszany pojemnik bez pokrywki w kształcie prostopadłościanu o szerokości 0,80 m, długości 1,2 m i wysokości 1,1 m. 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  <w:r w:rsidRPr="00575CD5">
        <w:rPr>
          <w:rFonts w:ascii="Cambria" w:eastAsia="Times New Roman" w:hAnsi="Cambria" w:cs="Cambria"/>
          <w:b/>
          <w:bCs/>
          <w:noProof/>
          <w:color w:val="215868"/>
          <w:kern w:val="28"/>
          <w:sz w:val="32"/>
          <w:szCs w:val="32"/>
          <w:lang w:eastAsia="pl-PL"/>
        </w:rPr>
        <w:t>Ile waży ten pojemnik, jeżeli 1m</w:t>
      </w:r>
      <w:r w:rsidRPr="00575CD5">
        <w:rPr>
          <w:rFonts w:ascii="Cambria" w:eastAsia="Times New Roman" w:hAnsi="Cambria" w:cs="Cambria"/>
          <w:b/>
          <w:bCs/>
          <w:noProof/>
          <w:color w:val="215868"/>
          <w:kern w:val="28"/>
          <w:sz w:val="32"/>
          <w:szCs w:val="32"/>
          <w:vertAlign w:val="superscript"/>
          <w:lang w:eastAsia="pl-PL"/>
        </w:rPr>
        <w:t>2</w:t>
      </w:r>
      <w:r w:rsidRPr="00575CD5">
        <w:rPr>
          <w:rFonts w:ascii="Cambria" w:eastAsia="Times New Roman" w:hAnsi="Cambria" w:cs="Cambria"/>
          <w:b/>
          <w:bCs/>
          <w:noProof/>
          <w:color w:val="215868"/>
          <w:kern w:val="28"/>
          <w:sz w:val="32"/>
          <w:szCs w:val="32"/>
          <w:lang w:eastAsia="pl-PL"/>
        </w:rPr>
        <w:t xml:space="preserve"> blachy waży 76 kg?</w:t>
      </w:r>
    </w:p>
    <w:p w:rsidR="0017328C" w:rsidRPr="0017328C" w:rsidRDefault="0017328C" w:rsidP="0017328C">
      <w:pPr>
        <w:rPr>
          <w:b/>
          <w:bCs/>
        </w:rPr>
      </w:pPr>
      <w:bookmarkStart w:id="0" w:name="_GoBack"/>
      <w:bookmarkEnd w:id="0"/>
    </w:p>
    <w:p w:rsidR="0017328C" w:rsidRPr="00575CD5" w:rsidRDefault="0017328C" w:rsidP="0017328C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2.5pt;height:125.25pt">
            <v:imagedata r:id="rId8" o:title="pojemnik blaszany0"/>
          </v:shape>
        </w:pict>
      </w:r>
    </w:p>
    <w:sectPr w:rsidR="0017328C" w:rsidRPr="00575CD5" w:rsidSect="00A966BE">
      <w:headerReference w:type="default" r:id="rId9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5C3" w:rsidRDefault="00AA05C3">
      <w:pPr>
        <w:spacing w:after="0" w:line="240" w:lineRule="auto"/>
      </w:pPr>
      <w:r>
        <w:separator/>
      </w:r>
    </w:p>
  </w:endnote>
  <w:endnote w:type="continuationSeparator" w:id="0">
    <w:p w:rsidR="00AA05C3" w:rsidRDefault="00AA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5C3" w:rsidRDefault="00AA05C3">
      <w:pPr>
        <w:spacing w:after="0" w:line="240" w:lineRule="auto"/>
      </w:pPr>
      <w:r>
        <w:separator/>
      </w:r>
    </w:p>
  </w:footnote>
  <w:footnote w:type="continuationSeparator" w:id="0">
    <w:p w:rsidR="00AA05C3" w:rsidRDefault="00AA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38E" w:rsidRDefault="00AA05C3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9F438E" w:rsidRPr="002C4363" w:rsidRDefault="009F438E">
                <w:pPr>
                  <w:jc w:val="center"/>
                  <w:rPr>
                    <w:color w:val="FFFFFF"/>
                  </w:rPr>
                </w:pPr>
                <w:r w:rsidRPr="00575CD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Pole powierzchni graniastosłupa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9F438E" w:rsidRPr="002C4363" w:rsidRDefault="009F438E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9F438E" w:rsidRDefault="009F438E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87C126C"/>
    <w:multiLevelType w:val="hybridMultilevel"/>
    <w:tmpl w:val="3DB0F7EC"/>
    <w:lvl w:ilvl="0" w:tplc="AD6ECF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6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15"/>
  </w:num>
  <w:num w:numId="18">
    <w:abstractNumId w:val="14"/>
  </w:num>
  <w:num w:numId="19">
    <w:abstractNumId w:val="8"/>
  </w:num>
  <w:num w:numId="20">
    <w:abstractNumId w:val="16"/>
  </w:num>
  <w:num w:numId="21">
    <w:abstractNumId w:val="11"/>
  </w:num>
  <w:num w:numId="22">
    <w:abstractNumId w:val="5"/>
  </w:num>
  <w:num w:numId="23">
    <w:abstractNumId w:val="6"/>
  </w:num>
  <w:num w:numId="24">
    <w:abstractNumId w:val="12"/>
  </w:num>
  <w:num w:numId="25">
    <w:abstractNumId w:val="10"/>
  </w:num>
  <w:num w:numId="26">
    <w:abstractNumId w:val="1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>
      <o:colormru v:ext="edit" colors="#0c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328C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F6AB7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438E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A05C3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263A4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o:colormru v:ext="edit" colors="#0c0"/>
    </o:shapedefaults>
    <o:shapelayout v:ext="edit">
      <o:idmap v:ext="edit" data="1"/>
      <o:rules v:ext="edit">
        <o:r id="V:Rule1" type="connector" idref="#Line 8"/>
        <o:r id="V:Rule2" type="connector" idref="#Line 9"/>
        <o:r id="V:Rule3" type="connector" idref="#Line 10"/>
        <o:r id="V:Rule4" type="connector" idref="#Łącznik prostoliniowy 27"/>
        <o:r id="V:Rule5" type="connector" idref="#Łącznik prostoliniowy 28"/>
        <o:r id="V:Rule6" type="connector" idref="#Line 8"/>
        <o:r id="V:Rule7" type="connector" idref="#Line 9"/>
        <o:r id="V:Rule8" type="connector" idref="#Line 10"/>
        <o:r id="V:Rule9" type="connector" idref="#Łącznik prostoliniowy 66"/>
        <o:r id="V:Rule10" type="arc" idref="#_x0000_s106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0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2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Graniastosłup, pole powierzchni podstawy, pole ścian bocznych</cp:keywords>
  <cp:lastModifiedBy>Ania</cp:lastModifiedBy>
  <cp:revision>5</cp:revision>
  <cp:lastPrinted>2013-08-26T10:04:00Z</cp:lastPrinted>
  <dcterms:created xsi:type="dcterms:W3CDTF">2013-08-23T20:05:00Z</dcterms:created>
  <dcterms:modified xsi:type="dcterms:W3CDTF">2013-08-26T10:04:00Z</dcterms:modified>
</cp:coreProperties>
</file>